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80" w:line="630" w:lineRule="exact"/>
        <w:ind w:left="0" w:right="0" w:firstLine="0"/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0"/>
          <w:szCs w:val="30"/>
        </w:rPr>
        <w:t>附件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  <w:t>1</w:t>
      </w:r>
    </w:p>
    <w:p>
      <w:pPr>
        <w:pStyle w:val="7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72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bookmarkStart w:id="0" w:name="bookmark2"/>
      <w:bookmarkStart w:id="1" w:name="bookmark0"/>
      <w:bookmarkStart w:id="2" w:name="bookmark1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w w:val="100"/>
          <w:position w:val="0"/>
          <w:sz w:val="44"/>
          <w:szCs w:val="44"/>
        </w:rPr>
        <w:t>2021年上半年中小学教师资格考试面试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w w:val="100"/>
          <w:position w:val="0"/>
          <w:sz w:val="44"/>
          <w:szCs w:val="44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w w:val="100"/>
          <w:position w:val="0"/>
          <w:sz w:val="44"/>
          <w:szCs w:val="44"/>
        </w:rPr>
        <w:t>安徽省考区疫情防控须知</w:t>
      </w:r>
      <w:bookmarkEnd w:id="0"/>
      <w:bookmarkEnd w:id="1"/>
      <w:bookmarkEnd w:id="2"/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  <w:t>各位考生：</w:t>
      </w:r>
      <w:bookmarkStart w:id="29" w:name="_GoBack"/>
      <w:bookmarkEnd w:id="29"/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0" w:line="630" w:lineRule="exact"/>
        <w:ind w:left="0" w:right="0" w:firstLine="66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  <w:t>2021年上半年中小学教师资格考试面试将于5月15日举行，为贯彻落实《国务院应对新型冠状病毒感染肺炎疫情 联防联控机制关于做好新冠肺炎疫情常态化防控工作的指导意见》（国发明电〔2020〕14号）精神，确保广大考生和考试工作人员的生命安全和身体健康，确保中小学教师资格考试安全平稳顺利，提醒广大考生，注意以下防疫须知。</w:t>
      </w:r>
    </w:p>
    <w:p>
      <w:pPr>
        <w:pStyle w:val="5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1123"/>
        </w:tabs>
        <w:bidi w:val="0"/>
        <w:spacing w:before="0" w:after="0" w:line="630" w:lineRule="exact"/>
        <w:ind w:left="0" w:right="0" w:firstLine="660"/>
        <w:jc w:val="both"/>
        <w:rPr>
          <w:rFonts w:hint="eastAsia" w:ascii="仿宋" w:hAnsi="仿宋" w:eastAsia="仿宋" w:cs="仿宋"/>
          <w:sz w:val="32"/>
          <w:szCs w:val="32"/>
        </w:rPr>
      </w:pPr>
      <w:bookmarkStart w:id="3" w:name="bookmark3"/>
      <w:bookmarkEnd w:id="3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  <w:t>做好个人健康状况监测。从5月1日起，建议考生不要离开我省，避免去人群流动性较大的场所聚集，做好每日体温测量和健康监测。如出现发热、咳嗽、乏力、鼻塞、流 涕、咽痛、腹泻等症状，以及安康码为非绿码等异常情况的， 要尽快就医、及时诊疗，并按要求做好安康码码色转绿工作。</w:t>
      </w:r>
    </w:p>
    <w:p>
      <w:pPr>
        <w:pStyle w:val="5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1093"/>
        </w:tabs>
        <w:bidi w:val="0"/>
        <w:spacing w:before="0" w:after="0" w:line="637" w:lineRule="exact"/>
        <w:ind w:left="0" w:right="0" w:firstLine="660"/>
        <w:jc w:val="both"/>
        <w:rPr>
          <w:rFonts w:hint="eastAsia" w:ascii="仿宋" w:hAnsi="仿宋" w:eastAsia="仿宋" w:cs="仿宋"/>
          <w:sz w:val="32"/>
          <w:szCs w:val="32"/>
        </w:rPr>
      </w:pPr>
      <w:bookmarkStart w:id="4" w:name="bookmark4"/>
      <w:bookmarkEnd w:id="4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  <w:t>备好个人健康证明。考试前，考生务必打印填写《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  <w:lang w:val="en-US" w:eastAsia="zh-CN"/>
        </w:rPr>
        <w:t>安徽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  <w:t>省教育考试考生健康申明卡及安全考试承诺书》（见附件），并携带至考场上交后方可参加考试。</w:t>
      </w: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440" w:line="630" w:lineRule="exact"/>
        <w:ind w:left="0" w:right="0" w:firstLine="66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  <w:t>自5月15日起计算，存在下列情况之一的，须提供考前7天内核酸检测阴性报告单（证明），若考试报到时无法提供的，禁止参加考试。</w:t>
      </w: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0" w:line="645" w:lineRule="exact"/>
        <w:ind w:left="0" w:right="0" w:firstLine="78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(1 )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  <w:t>本人过去14日内，出现发热、干咳、乏力、鼻塞、 流涕、咽痛、腹泻等症状。</w:t>
      </w:r>
    </w:p>
    <w:p>
      <w:pPr>
        <w:pStyle w:val="5"/>
        <w:keepNext w:val="0"/>
        <w:keepLines w:val="0"/>
        <w:widowControl w:val="0"/>
        <w:numPr>
          <w:ilvl w:val="0"/>
          <w:numId w:val="2"/>
        </w:numPr>
        <w:shd w:val="clear" w:color="auto" w:fill="auto"/>
        <w:tabs>
          <w:tab w:val="left" w:pos="1475"/>
        </w:tabs>
        <w:bidi w:val="0"/>
        <w:spacing w:before="0" w:after="0" w:line="645" w:lineRule="exact"/>
        <w:ind w:left="0" w:right="0" w:firstLine="780"/>
        <w:jc w:val="both"/>
        <w:rPr>
          <w:rFonts w:hint="eastAsia" w:ascii="仿宋" w:hAnsi="仿宋" w:eastAsia="仿宋" w:cs="仿宋"/>
          <w:sz w:val="32"/>
          <w:szCs w:val="32"/>
        </w:rPr>
      </w:pPr>
      <w:bookmarkStart w:id="5" w:name="bookmark5"/>
      <w:bookmarkEnd w:id="5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  <w:t>本人曾是新冠肺炎确诊病例、无症状感染者。</w:t>
      </w:r>
    </w:p>
    <w:p>
      <w:pPr>
        <w:pStyle w:val="5"/>
        <w:keepNext w:val="0"/>
        <w:keepLines w:val="0"/>
        <w:widowControl w:val="0"/>
        <w:numPr>
          <w:ilvl w:val="0"/>
          <w:numId w:val="2"/>
        </w:numPr>
        <w:shd w:val="clear" w:color="auto" w:fill="auto"/>
        <w:tabs>
          <w:tab w:val="left" w:pos="1475"/>
        </w:tabs>
        <w:bidi w:val="0"/>
        <w:spacing w:before="0" w:after="0" w:line="660" w:lineRule="exact"/>
        <w:ind w:left="0" w:right="0" w:firstLine="780"/>
        <w:jc w:val="both"/>
        <w:rPr>
          <w:rFonts w:hint="eastAsia" w:ascii="仿宋" w:hAnsi="仿宋" w:eastAsia="仿宋" w:cs="仿宋"/>
          <w:sz w:val="32"/>
          <w:szCs w:val="32"/>
        </w:rPr>
      </w:pPr>
      <w:bookmarkStart w:id="6" w:name="bookmark6"/>
      <w:bookmarkEnd w:id="6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  <w:t>本人过去14日内，在居住地有被隔离或曾被隔离且未做核酸检测。</w:t>
      </w:r>
    </w:p>
    <w:p>
      <w:pPr>
        <w:pStyle w:val="5"/>
        <w:keepNext w:val="0"/>
        <w:keepLines w:val="0"/>
        <w:widowControl w:val="0"/>
        <w:numPr>
          <w:ilvl w:val="0"/>
          <w:numId w:val="2"/>
        </w:numPr>
        <w:shd w:val="clear" w:color="auto" w:fill="auto"/>
        <w:tabs>
          <w:tab w:val="left" w:pos="1460"/>
        </w:tabs>
        <w:bidi w:val="0"/>
        <w:spacing w:before="0" w:after="220" w:line="675" w:lineRule="exact"/>
        <w:ind w:left="0" w:right="0" w:firstLine="780"/>
        <w:jc w:val="both"/>
        <w:rPr>
          <w:rFonts w:hint="eastAsia" w:ascii="仿宋" w:hAnsi="仿宋" w:eastAsia="仿宋" w:cs="仿宋"/>
          <w:sz w:val="32"/>
          <w:szCs w:val="32"/>
        </w:rPr>
      </w:pPr>
      <w:bookmarkStart w:id="7" w:name="bookmark7"/>
      <w:bookmarkEnd w:id="7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  <w:t>本人过去14日内，有中、高风险地区旅行史或居住史。</w:t>
      </w:r>
    </w:p>
    <w:p>
      <w:pPr>
        <w:pStyle w:val="5"/>
        <w:keepNext w:val="0"/>
        <w:keepLines w:val="0"/>
        <w:widowControl w:val="0"/>
        <w:numPr>
          <w:ilvl w:val="0"/>
          <w:numId w:val="2"/>
        </w:numPr>
        <w:shd w:val="clear" w:color="auto" w:fill="auto"/>
        <w:tabs>
          <w:tab w:val="left" w:pos="1490"/>
        </w:tabs>
        <w:bidi w:val="0"/>
        <w:spacing w:before="0" w:after="0" w:line="240" w:lineRule="auto"/>
        <w:ind w:left="0" w:right="0" w:firstLine="780"/>
        <w:jc w:val="both"/>
        <w:rPr>
          <w:rFonts w:hint="eastAsia" w:ascii="仿宋" w:hAnsi="仿宋" w:eastAsia="仿宋" w:cs="仿宋"/>
          <w:sz w:val="32"/>
          <w:szCs w:val="32"/>
        </w:rPr>
      </w:pPr>
      <w:bookmarkStart w:id="8" w:name="bookmark8"/>
      <w:bookmarkEnd w:id="8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  <w:t>本人疫情期间从境外(含港澳台)入皖。</w:t>
      </w:r>
    </w:p>
    <w:p>
      <w:pPr>
        <w:pStyle w:val="5"/>
        <w:keepNext w:val="0"/>
        <w:keepLines w:val="0"/>
        <w:widowControl w:val="0"/>
        <w:numPr>
          <w:ilvl w:val="0"/>
          <w:numId w:val="2"/>
        </w:numPr>
        <w:shd w:val="clear" w:color="auto" w:fill="auto"/>
        <w:tabs>
          <w:tab w:val="left" w:pos="1475"/>
        </w:tabs>
        <w:bidi w:val="0"/>
        <w:spacing w:before="0" w:after="0" w:line="660" w:lineRule="exact"/>
        <w:ind w:left="0" w:right="0" w:firstLine="780"/>
        <w:jc w:val="both"/>
        <w:rPr>
          <w:rFonts w:hint="eastAsia" w:ascii="仿宋" w:hAnsi="仿宋" w:eastAsia="仿宋" w:cs="仿宋"/>
          <w:sz w:val="32"/>
          <w:szCs w:val="32"/>
        </w:rPr>
      </w:pPr>
      <w:bookmarkStart w:id="9" w:name="bookmark9"/>
      <w:bookmarkEnd w:id="9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  <w:t>本人过去14日内与新冠肺炎确诊病例、疑似病例或已发现无症状感染者有接触史。</w:t>
      </w:r>
    </w:p>
    <w:p>
      <w:pPr>
        <w:pStyle w:val="5"/>
        <w:keepNext w:val="0"/>
        <w:keepLines w:val="0"/>
        <w:widowControl w:val="0"/>
        <w:numPr>
          <w:ilvl w:val="0"/>
          <w:numId w:val="2"/>
        </w:numPr>
        <w:shd w:val="clear" w:color="auto" w:fill="auto"/>
        <w:tabs>
          <w:tab w:val="left" w:pos="1460"/>
        </w:tabs>
        <w:bidi w:val="0"/>
        <w:spacing w:before="0" w:after="0" w:line="645" w:lineRule="exact"/>
        <w:ind w:left="0" w:right="0" w:firstLine="780"/>
        <w:jc w:val="both"/>
        <w:rPr>
          <w:rFonts w:hint="eastAsia" w:ascii="仿宋" w:hAnsi="仿宋" w:eastAsia="仿宋" w:cs="仿宋"/>
          <w:sz w:val="32"/>
          <w:szCs w:val="32"/>
        </w:rPr>
      </w:pPr>
      <w:bookmarkStart w:id="10" w:name="bookmark10"/>
      <w:bookmarkEnd w:id="10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  <w:t>本人过去14日内与来自境外(含港澳台)人员有接触史。</w:t>
      </w:r>
    </w:p>
    <w:p>
      <w:pPr>
        <w:pStyle w:val="5"/>
        <w:keepNext w:val="0"/>
        <w:keepLines w:val="0"/>
        <w:widowControl w:val="0"/>
        <w:numPr>
          <w:ilvl w:val="0"/>
          <w:numId w:val="2"/>
        </w:numPr>
        <w:shd w:val="clear" w:color="auto" w:fill="auto"/>
        <w:tabs>
          <w:tab w:val="left" w:pos="1490"/>
        </w:tabs>
        <w:bidi w:val="0"/>
        <w:spacing w:before="0" w:after="0" w:line="637" w:lineRule="exact"/>
        <w:ind w:left="0" w:right="0" w:firstLine="780"/>
        <w:jc w:val="both"/>
        <w:rPr>
          <w:rFonts w:hint="eastAsia" w:ascii="仿宋" w:hAnsi="仿宋" w:eastAsia="仿宋" w:cs="仿宋"/>
          <w:sz w:val="32"/>
          <w:szCs w:val="32"/>
        </w:rPr>
      </w:pPr>
      <w:bookmarkStart w:id="11" w:name="bookmark11"/>
      <w:bookmarkEnd w:id="11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  <w:t>过去14日内，本人的工作(实习)岗位属于医疗机构医务人员、公共场所服务人员、口岸检疫排查人员、公 共交通驾驶员、铁路航空乘务人员。</w:t>
      </w:r>
    </w:p>
    <w:p>
      <w:pPr>
        <w:pStyle w:val="5"/>
        <w:keepNext w:val="0"/>
        <w:keepLines w:val="0"/>
        <w:widowControl w:val="0"/>
        <w:numPr>
          <w:ilvl w:val="0"/>
          <w:numId w:val="2"/>
        </w:numPr>
        <w:shd w:val="clear" w:color="auto" w:fill="auto"/>
        <w:tabs>
          <w:tab w:val="left" w:pos="1490"/>
        </w:tabs>
        <w:bidi w:val="0"/>
        <w:spacing w:before="0" w:after="0" w:line="635" w:lineRule="exact"/>
        <w:ind w:left="0" w:right="0" w:firstLine="780"/>
        <w:jc w:val="both"/>
        <w:rPr>
          <w:rFonts w:hint="eastAsia" w:ascii="仿宋" w:hAnsi="仿宋" w:eastAsia="仿宋" w:cs="仿宋"/>
          <w:sz w:val="32"/>
          <w:szCs w:val="32"/>
        </w:rPr>
      </w:pPr>
      <w:bookmarkStart w:id="12" w:name="bookmark12"/>
      <w:bookmarkEnd w:id="12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  <w:t>本人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“安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  <w:t>康码”为非绿色码。</w:t>
      </w:r>
    </w:p>
    <w:p>
      <w:pPr>
        <w:pStyle w:val="5"/>
        <w:keepNext w:val="0"/>
        <w:keepLines w:val="0"/>
        <w:widowControl w:val="0"/>
        <w:numPr>
          <w:ilvl w:val="0"/>
          <w:numId w:val="2"/>
        </w:numPr>
        <w:shd w:val="clear" w:color="auto" w:fill="auto"/>
        <w:tabs>
          <w:tab w:val="left" w:pos="1685"/>
        </w:tabs>
        <w:bidi w:val="0"/>
        <w:spacing w:before="0" w:after="0" w:line="635" w:lineRule="exact"/>
        <w:ind w:left="0" w:right="0" w:firstLine="780"/>
        <w:jc w:val="both"/>
        <w:rPr>
          <w:rFonts w:hint="eastAsia" w:ascii="仿宋" w:hAnsi="仿宋" w:eastAsia="仿宋" w:cs="仿宋"/>
          <w:sz w:val="32"/>
          <w:szCs w:val="32"/>
        </w:rPr>
      </w:pPr>
      <w:bookmarkStart w:id="13" w:name="bookmark13"/>
      <w:bookmarkEnd w:id="13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  <w:t>共同居住家庭成员中有上述(1)至(7)的情况。</w:t>
      </w:r>
    </w:p>
    <w:p>
      <w:pPr>
        <w:pStyle w:val="5"/>
        <w:keepNext w:val="0"/>
        <w:keepLines w:val="0"/>
        <w:widowControl w:val="0"/>
        <w:numPr>
          <w:ilvl w:val="0"/>
          <w:numId w:val="1"/>
        </w:numPr>
        <w:shd w:val="clear" w:color="auto" w:fill="auto"/>
        <w:bidi w:val="0"/>
        <w:spacing w:before="0" w:after="220" w:line="635" w:lineRule="exact"/>
        <w:ind w:left="0" w:right="0" w:firstLine="640"/>
        <w:jc w:val="both"/>
        <w:rPr>
          <w:rFonts w:hint="eastAsia" w:ascii="仿宋" w:hAnsi="仿宋" w:eastAsia="仿宋" w:cs="仿宋"/>
          <w:sz w:val="32"/>
          <w:szCs w:val="32"/>
        </w:rPr>
      </w:pPr>
      <w:bookmarkStart w:id="14" w:name="bookmark14"/>
      <w:bookmarkEnd w:id="14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  <w:t>配合防疫检查。考生进入考点、考场时自觉接受体温检测和身份核验，在接受身份验证时须摘除口罩。属于需进 行核酸检测的考生还应提交考前7天内核酸检测阴性报告单 (证明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  <w:t>)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  <w:lang w:val="en-US" w:eastAsia="zh-CN" w:bidi="en-US"/>
        </w:rPr>
        <w:t>。</w:t>
      </w:r>
    </w:p>
    <w:p>
      <w:pPr>
        <w:pStyle w:val="5"/>
        <w:keepNext w:val="0"/>
        <w:keepLines w:val="0"/>
        <w:widowControl w:val="0"/>
        <w:numPr>
          <w:ilvl w:val="0"/>
          <w:numId w:val="1"/>
        </w:numPr>
        <w:shd w:val="clear" w:color="auto" w:fill="auto"/>
        <w:bidi w:val="0"/>
        <w:spacing w:before="0" w:after="220" w:line="635" w:lineRule="exact"/>
        <w:ind w:left="0" w:right="0" w:firstLine="640"/>
        <w:jc w:val="both"/>
        <w:rPr>
          <w:rFonts w:hint="eastAsia" w:ascii="仿宋" w:hAnsi="仿宋" w:eastAsia="仿宋" w:cs="仿宋"/>
          <w:sz w:val="32"/>
          <w:szCs w:val="32"/>
        </w:rPr>
      </w:pPr>
      <w:bookmarkStart w:id="15" w:name="bookmark15"/>
      <w:bookmarkEnd w:id="15"/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  <w:t>遵守防疫规定。考生进入考场前要佩戴口罩，进入考场就座后，可以自主决定是否继续佩戴；考试期间，若发热（体温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  <w:t xml:space="preserve">N37.3°C 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  <w:t>）等身体异常症状时，经医务专家小组复检, 体温正常的，可进入考场继续参加考试；复检仍发热的，须在隔离考场考试，并全程佩戴口罩。</w:t>
      </w: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0" w:line="630" w:lineRule="exact"/>
        <w:ind w:left="0" w:right="0" w:firstLine="660"/>
        <w:jc w:val="both"/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  <w:t>若不如实报告健康状况、不配合开展防疫检查等情形， 造成严重后果的，将根据相关法律法规追究责任。</w:t>
      </w: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1540" w:line="635" w:lineRule="exact"/>
        <w:ind w:left="0" w:right="0" w:firstLine="98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  <w:t>预祝广大考生考试顺利！</w:t>
      </w: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280" w:line="240" w:lineRule="auto"/>
        <w:ind w:left="0" w:right="0" w:firstLine="98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  <w:t>附件：安徴省教育考试考生健康申明卡及安全考试承诺</w:t>
      </w: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2140" w:line="240" w:lineRule="auto"/>
        <w:ind w:left="0" w:right="0" w:firstLine="32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  <w:t>书</w:t>
      </w: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220" w:line="240" w:lineRule="auto"/>
        <w:ind w:left="0" w:right="900" w:firstLine="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  <w:t>安徴省教育厅</w:t>
      </w: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580" w:line="240" w:lineRule="auto"/>
        <w:ind w:left="0" w:right="900" w:firstLine="0"/>
        <w:jc w:val="right"/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  <w:t>2021年4月6日</w:t>
      </w: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580" w:line="240" w:lineRule="auto"/>
        <w:ind w:left="0" w:right="900" w:firstLine="0"/>
        <w:jc w:val="right"/>
        <w:rPr>
          <w:color w:val="000000"/>
          <w:spacing w:val="0"/>
          <w:w w:val="100"/>
          <w:position w:val="0"/>
        </w:rPr>
      </w:pP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580" w:line="240" w:lineRule="auto"/>
        <w:ind w:left="0" w:right="900" w:firstLine="0"/>
        <w:jc w:val="right"/>
        <w:rPr>
          <w:color w:val="000000"/>
          <w:spacing w:val="0"/>
          <w:w w:val="100"/>
          <w:position w:val="0"/>
        </w:rPr>
      </w:pP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580" w:line="240" w:lineRule="auto"/>
        <w:ind w:left="0" w:right="900" w:firstLine="0"/>
        <w:jc w:val="right"/>
        <w:rPr>
          <w:color w:val="000000"/>
          <w:spacing w:val="0"/>
          <w:w w:val="100"/>
          <w:position w:val="0"/>
        </w:rPr>
      </w:pP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580" w:line="240" w:lineRule="auto"/>
        <w:ind w:left="0" w:right="900" w:firstLine="0"/>
        <w:jc w:val="right"/>
        <w:rPr>
          <w:color w:val="000000"/>
          <w:spacing w:val="0"/>
          <w:w w:val="100"/>
          <w:position w:val="0"/>
        </w:rPr>
      </w:pP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320" w:line="240" w:lineRule="auto"/>
        <w:ind w:left="0" w:right="0" w:firstLine="0"/>
        <w:jc w:val="left"/>
        <w:rPr>
          <w:color w:val="000000"/>
          <w:spacing w:val="0"/>
          <w:w w:val="100"/>
          <w:position w:val="0"/>
        </w:rPr>
      </w:pP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320" w:line="240" w:lineRule="auto"/>
        <w:ind w:left="0" w:right="0" w:firstLine="0"/>
        <w:jc w:val="left"/>
        <w:rPr>
          <w:rFonts w:hint="eastAsia" w:ascii="黑体" w:hAnsi="黑体" w:eastAsia="黑体" w:cs="黑体"/>
          <w:color w:val="000000"/>
          <w:spacing w:val="0"/>
          <w:w w:val="100"/>
          <w:position w:val="0"/>
        </w:rPr>
      </w:pPr>
      <w:r>
        <w:rPr>
          <w:rFonts w:hint="eastAsia" w:ascii="黑体" w:hAnsi="黑体" w:eastAsia="黑体" w:cs="黑体"/>
          <w:color w:val="000000"/>
          <w:spacing w:val="0"/>
          <w:w w:val="100"/>
          <w:position w:val="0"/>
        </w:rPr>
        <w:t>附件</w:t>
      </w:r>
      <w:bookmarkStart w:id="16" w:name="bookmark18"/>
      <w:bookmarkStart w:id="17" w:name="bookmark16"/>
      <w:bookmarkStart w:id="18" w:name="bookmark17"/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320" w:line="240" w:lineRule="auto"/>
        <w:ind w:left="0" w:right="0" w:firstLine="720" w:firstLineChars="200"/>
        <w:jc w:val="left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w w:val="100"/>
          <w:position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w w:val="100"/>
          <w:position w:val="0"/>
          <w:sz w:val="36"/>
          <w:szCs w:val="36"/>
        </w:rPr>
        <w:t>安徽省教育考试考生健康申明卡及安全考试承诺</w:t>
      </w:r>
      <w:bookmarkEnd w:id="16"/>
      <w:bookmarkEnd w:id="17"/>
      <w:bookmarkEnd w:id="18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w w:val="100"/>
          <w:position w:val="0"/>
          <w:sz w:val="36"/>
          <w:szCs w:val="36"/>
          <w:lang w:val="en-US" w:eastAsia="zh-CN"/>
        </w:rPr>
        <w:t>书</w:t>
      </w:r>
    </w:p>
    <w:p>
      <w:pPr>
        <w:pStyle w:val="11"/>
        <w:keepNext w:val="0"/>
        <w:keepLines w:val="0"/>
        <w:widowControl w:val="0"/>
        <w:shd w:val="clear" w:color="auto" w:fill="auto"/>
        <w:tabs>
          <w:tab w:val="left" w:pos="3040"/>
        </w:tabs>
        <w:bidi w:val="0"/>
        <w:spacing w:before="0" w:after="0"/>
        <w:ind w:left="0" w:right="0"/>
        <w:jc w:val="left"/>
        <w:rPr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</w:rPr>
        <w:t>考试项目：</w:t>
      </w:r>
      <w:r>
        <w:rPr>
          <w:color w:val="000000"/>
          <w:spacing w:val="0"/>
          <w:w w:val="100"/>
          <w:position w:val="0"/>
          <w:sz w:val="24"/>
          <w:szCs w:val="24"/>
        </w:rPr>
        <w:tab/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 xml:space="preserve">         </w:t>
      </w:r>
      <w:r>
        <w:rPr>
          <w:color w:val="000000"/>
          <w:spacing w:val="0"/>
          <w:w w:val="100"/>
          <w:position w:val="0"/>
          <w:sz w:val="24"/>
          <w:szCs w:val="24"/>
        </w:rPr>
        <w:t>考生号（准考证号）：</w:t>
      </w:r>
    </w:p>
    <w:p>
      <w:pPr>
        <w:pStyle w:val="11"/>
        <w:keepNext w:val="0"/>
        <w:keepLines w:val="0"/>
        <w:widowControl w:val="0"/>
        <w:shd w:val="clear" w:color="auto" w:fill="auto"/>
        <w:tabs>
          <w:tab w:val="left" w:pos="3040"/>
        </w:tabs>
        <w:bidi w:val="0"/>
        <w:spacing w:before="0" w:after="0"/>
        <w:ind w:left="0" w:right="0"/>
        <w:jc w:val="left"/>
        <w:rPr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</w:rPr>
        <w:t>身份证号：</w:t>
      </w:r>
      <w:r>
        <w:rPr>
          <w:color w:val="000000"/>
          <w:spacing w:val="0"/>
          <w:w w:val="100"/>
          <w:position w:val="0"/>
          <w:sz w:val="24"/>
          <w:szCs w:val="24"/>
        </w:rPr>
        <w:tab/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 xml:space="preserve">         </w:t>
      </w:r>
      <w:r>
        <w:rPr>
          <w:color w:val="000000"/>
          <w:spacing w:val="0"/>
          <w:w w:val="100"/>
          <w:position w:val="0"/>
          <w:sz w:val="24"/>
          <w:szCs w:val="24"/>
        </w:rPr>
        <w:t>有效手机联系方式：</w:t>
      </w:r>
    </w:p>
    <w:p>
      <w:pPr>
        <w:pStyle w:val="11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  <w:rPr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</w:rPr>
        <w:t>安徽省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z w:val="24"/>
          <w:szCs w:val="24"/>
        </w:rPr>
        <w:t>2021</w:t>
      </w:r>
      <w:r>
        <w:rPr>
          <w:color w:val="000000"/>
          <w:spacing w:val="0"/>
          <w:w w:val="100"/>
          <w:position w:val="0"/>
          <w:sz w:val="24"/>
          <w:szCs w:val="24"/>
        </w:rPr>
        <w:t>年上半年中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小学</w:t>
      </w:r>
      <w:r>
        <w:rPr>
          <w:color w:val="000000"/>
          <w:spacing w:val="0"/>
          <w:w w:val="100"/>
          <w:position w:val="0"/>
          <w:sz w:val="24"/>
          <w:szCs w:val="24"/>
        </w:rPr>
        <w:t>教师考试面</w:t>
      </w:r>
      <w:r>
        <w:rPr>
          <w:color w:val="000000"/>
          <w:spacing w:val="0"/>
          <w:w w:val="100"/>
          <w:position w:val="0"/>
          <w:sz w:val="24"/>
          <w:szCs w:val="24"/>
          <w:lang w:val="zh-CN" w:eastAsia="zh-CN" w:bidi="zh-CN"/>
        </w:rPr>
        <w:t>试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 w:bidi="zh-CN"/>
        </w:rPr>
        <w:t>将</w:t>
      </w:r>
      <w:r>
        <w:rPr>
          <w:color w:val="000000"/>
          <w:spacing w:val="0"/>
          <w:w w:val="100"/>
          <w:position w:val="0"/>
          <w:sz w:val="24"/>
          <w:szCs w:val="24"/>
          <w:lang w:val="zh-CN" w:eastAsia="zh-CN" w:bidi="zh-CN"/>
        </w:rPr>
        <w:t>于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z w:val="24"/>
          <w:szCs w:val="24"/>
        </w:rPr>
        <w:t>5</w:t>
      </w:r>
      <w:r>
        <w:rPr>
          <w:color w:val="000000"/>
          <w:spacing w:val="0"/>
          <w:w w:val="100"/>
          <w:position w:val="0"/>
          <w:sz w:val="24"/>
          <w:szCs w:val="24"/>
        </w:rPr>
        <w:t>月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z w:val="24"/>
          <w:szCs w:val="24"/>
        </w:rPr>
        <w:t>15</w:t>
      </w:r>
      <w:r>
        <w:rPr>
          <w:color w:val="000000"/>
          <w:spacing w:val="0"/>
          <w:w w:val="100"/>
          <w:position w:val="0"/>
          <w:sz w:val="24"/>
          <w:szCs w:val="24"/>
        </w:rPr>
        <w:t>日起举行，自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z w:val="24"/>
          <w:szCs w:val="24"/>
        </w:rPr>
        <w:t>5</w:t>
      </w:r>
      <w:r>
        <w:rPr>
          <w:color w:val="000000"/>
          <w:spacing w:val="0"/>
          <w:w w:val="100"/>
          <w:position w:val="0"/>
          <w:sz w:val="24"/>
          <w:szCs w:val="24"/>
        </w:rPr>
        <w:t>月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z w:val="24"/>
          <w:szCs w:val="24"/>
        </w:rPr>
        <w:t>15</w:t>
      </w:r>
      <w:r>
        <w:rPr>
          <w:color w:val="000000"/>
          <w:spacing w:val="0"/>
          <w:w w:val="100"/>
          <w:position w:val="0"/>
          <w:sz w:val="24"/>
          <w:szCs w:val="24"/>
        </w:rPr>
        <w:t>日起计算：</w:t>
      </w:r>
    </w:p>
    <w:p>
      <w:pPr>
        <w:pStyle w:val="11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20"/>
        </w:tabs>
        <w:bidi w:val="0"/>
        <w:spacing w:before="0" w:after="0"/>
        <w:ind w:left="0" w:right="0"/>
        <w:jc w:val="left"/>
        <w:rPr>
          <w:sz w:val="24"/>
          <w:szCs w:val="24"/>
        </w:rPr>
      </w:pPr>
      <w:bookmarkStart w:id="19" w:name="bookmark19"/>
      <w:bookmarkEnd w:id="19"/>
      <w:r>
        <w:rPr>
          <w:color w:val="000000"/>
          <w:spacing w:val="0"/>
          <w:w w:val="100"/>
          <w:position w:val="0"/>
          <w:sz w:val="24"/>
          <w:szCs w:val="24"/>
        </w:rPr>
        <w:t>本人过去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z w:val="24"/>
          <w:szCs w:val="24"/>
        </w:rPr>
        <w:t>14</w:t>
      </w:r>
      <w:r>
        <w:rPr>
          <w:color w:val="000000"/>
          <w:spacing w:val="0"/>
          <w:w w:val="100"/>
          <w:position w:val="0"/>
          <w:sz w:val="24"/>
          <w:szCs w:val="24"/>
        </w:rPr>
        <w:t>日内，是否出既发热、干咳、乏力、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鼻塞、</w:t>
      </w:r>
      <w:r>
        <w:rPr>
          <w:color w:val="000000"/>
          <w:spacing w:val="0"/>
          <w:w w:val="100"/>
          <w:position w:val="0"/>
          <w:sz w:val="24"/>
          <w:szCs w:val="24"/>
        </w:rPr>
        <w:t>流涕、咽痛、</w:t>
      </w:r>
      <w:r>
        <w:rPr>
          <w:color w:val="000000"/>
          <w:spacing w:val="0"/>
          <w:w w:val="100"/>
          <w:position w:val="0"/>
          <w:sz w:val="24"/>
          <w:szCs w:val="24"/>
          <w:lang w:val="zh-CN" w:eastAsia="zh-CN" w:bidi="zh-CN"/>
        </w:rPr>
        <w:t>腹泻等</w:t>
      </w:r>
      <w:r>
        <w:rPr>
          <w:color w:val="000000"/>
          <w:spacing w:val="0"/>
          <w:w w:val="100"/>
          <w:position w:val="0"/>
          <w:sz w:val="24"/>
          <w:szCs w:val="24"/>
        </w:rPr>
        <w:t>症状。</w:t>
      </w:r>
    </w:p>
    <w:p>
      <w:pPr>
        <w:pStyle w:val="11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  <w:rPr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</w:rPr>
        <w:t>口是 □否</w:t>
      </w:r>
    </w:p>
    <w:p>
      <w:pPr>
        <w:pStyle w:val="11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35"/>
        </w:tabs>
        <w:bidi w:val="0"/>
        <w:spacing w:before="0" w:after="0"/>
        <w:ind w:left="0" w:right="0"/>
        <w:jc w:val="left"/>
        <w:rPr>
          <w:sz w:val="24"/>
          <w:szCs w:val="24"/>
        </w:rPr>
      </w:pPr>
      <w:bookmarkStart w:id="20" w:name="bookmark20"/>
      <w:bookmarkEnd w:id="20"/>
      <w:r>
        <w:rPr>
          <w:color w:val="000000"/>
          <w:spacing w:val="0"/>
          <w:w w:val="100"/>
          <w:position w:val="0"/>
          <w:sz w:val="24"/>
          <w:szCs w:val="24"/>
        </w:rPr>
        <w:t>本人是否属于新冠肺炎确诊病例、无症状感染者。</w:t>
      </w:r>
    </w:p>
    <w:p>
      <w:pPr>
        <w:pStyle w:val="11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both"/>
        <w:rPr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</w:rPr>
        <w:t>口是 □否</w:t>
      </w:r>
    </w:p>
    <w:p>
      <w:pPr>
        <w:pStyle w:val="11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35"/>
        </w:tabs>
        <w:bidi w:val="0"/>
        <w:spacing w:before="0" w:after="0"/>
        <w:ind w:left="0" w:right="0"/>
        <w:jc w:val="left"/>
        <w:rPr>
          <w:sz w:val="24"/>
          <w:szCs w:val="24"/>
        </w:rPr>
      </w:pPr>
      <w:bookmarkStart w:id="21" w:name="bookmark21"/>
      <w:bookmarkEnd w:id="21"/>
      <w:r>
        <w:rPr>
          <w:color w:val="000000"/>
          <w:spacing w:val="0"/>
          <w:w w:val="100"/>
          <w:position w:val="0"/>
          <w:sz w:val="24"/>
          <w:szCs w:val="24"/>
        </w:rPr>
        <w:t>本人过去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z w:val="24"/>
          <w:szCs w:val="24"/>
        </w:rPr>
        <w:t>14</w:t>
      </w:r>
      <w:r>
        <w:rPr>
          <w:color w:val="000000"/>
          <w:spacing w:val="0"/>
          <w:w w:val="100"/>
          <w:position w:val="0"/>
          <w:sz w:val="24"/>
          <w:szCs w:val="24"/>
        </w:rPr>
        <w:t>日内，是否在居住地有被隔离或曾被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隔离</w:t>
      </w:r>
      <w:r>
        <w:rPr>
          <w:color w:val="000000"/>
          <w:spacing w:val="0"/>
          <w:w w:val="100"/>
          <w:position w:val="0"/>
          <w:sz w:val="24"/>
          <w:szCs w:val="24"/>
        </w:rPr>
        <w:t>且未做核酸检测。</w:t>
      </w:r>
    </w:p>
    <w:p>
      <w:pPr>
        <w:pStyle w:val="11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both"/>
        <w:rPr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</w:rPr>
        <w:t>口是 □否</w:t>
      </w:r>
    </w:p>
    <w:p>
      <w:pPr>
        <w:pStyle w:val="11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35"/>
        </w:tabs>
        <w:bidi w:val="0"/>
        <w:spacing w:before="0" w:after="0"/>
        <w:ind w:left="0" w:right="0"/>
        <w:jc w:val="left"/>
        <w:rPr>
          <w:sz w:val="24"/>
          <w:szCs w:val="24"/>
        </w:rPr>
      </w:pPr>
      <w:bookmarkStart w:id="22" w:name="bookmark22"/>
      <w:bookmarkEnd w:id="22"/>
      <w:r>
        <w:rPr>
          <w:color w:val="000000"/>
          <w:spacing w:val="0"/>
          <w:w w:val="100"/>
          <w:position w:val="0"/>
          <w:sz w:val="24"/>
          <w:szCs w:val="24"/>
        </w:rPr>
        <w:t>本人过去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z w:val="24"/>
          <w:szCs w:val="24"/>
        </w:rPr>
        <w:t>14</w:t>
      </w:r>
      <w:r>
        <w:rPr>
          <w:color w:val="000000"/>
          <w:spacing w:val="0"/>
          <w:w w:val="100"/>
          <w:position w:val="0"/>
          <w:sz w:val="24"/>
          <w:szCs w:val="24"/>
        </w:rPr>
        <w:t>日内，是否有中、高风险地区旅行史或居住史；</w:t>
      </w:r>
    </w:p>
    <w:p>
      <w:pPr>
        <w:pStyle w:val="11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  <w:rPr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</w:rPr>
        <w:t>口是 □否</w:t>
      </w:r>
    </w:p>
    <w:p>
      <w:pPr>
        <w:pStyle w:val="11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35"/>
        </w:tabs>
        <w:bidi w:val="0"/>
        <w:spacing w:before="0" w:after="0"/>
        <w:ind w:left="0" w:right="0"/>
        <w:jc w:val="left"/>
        <w:rPr>
          <w:sz w:val="24"/>
          <w:szCs w:val="24"/>
        </w:rPr>
      </w:pPr>
      <w:bookmarkStart w:id="23" w:name="bookmark23"/>
      <w:bookmarkEnd w:id="23"/>
      <w:r>
        <w:rPr>
          <w:color w:val="000000"/>
          <w:spacing w:val="0"/>
          <w:w w:val="100"/>
          <w:position w:val="0"/>
          <w:sz w:val="24"/>
          <w:szCs w:val="24"/>
        </w:rPr>
        <w:t>本人疫情期间是否从境外（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含港</w:t>
      </w:r>
      <w:r>
        <w:rPr>
          <w:color w:val="000000"/>
          <w:spacing w:val="0"/>
          <w:w w:val="100"/>
          <w:position w:val="0"/>
          <w:sz w:val="24"/>
          <w:szCs w:val="24"/>
        </w:rPr>
        <w:t>澳台）入皖。</w:t>
      </w:r>
    </w:p>
    <w:p>
      <w:pPr>
        <w:pStyle w:val="11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both"/>
        <w:rPr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</w:rPr>
        <w:t>口是 □否</w:t>
      </w:r>
    </w:p>
    <w:p>
      <w:pPr>
        <w:pStyle w:val="11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50"/>
        </w:tabs>
        <w:bidi w:val="0"/>
        <w:spacing w:before="0" w:after="0"/>
        <w:ind w:left="0" w:right="0"/>
        <w:jc w:val="left"/>
        <w:rPr>
          <w:sz w:val="24"/>
          <w:szCs w:val="24"/>
        </w:rPr>
      </w:pPr>
      <w:bookmarkStart w:id="24" w:name="bookmark24"/>
      <w:bookmarkEnd w:id="24"/>
      <w:r>
        <w:rPr>
          <w:color w:val="000000"/>
          <w:spacing w:val="0"/>
          <w:w w:val="100"/>
          <w:position w:val="0"/>
          <w:sz w:val="24"/>
          <w:szCs w:val="24"/>
        </w:rPr>
        <w:t>本人过去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z w:val="24"/>
          <w:szCs w:val="24"/>
        </w:rPr>
        <w:t>14</w:t>
      </w:r>
      <w:r>
        <w:rPr>
          <w:color w:val="000000"/>
          <w:spacing w:val="0"/>
          <w:w w:val="100"/>
          <w:position w:val="0"/>
          <w:sz w:val="24"/>
          <w:szCs w:val="24"/>
        </w:rPr>
        <w:t>日内是否与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新</w:t>
      </w:r>
      <w:r>
        <w:rPr>
          <w:color w:val="000000"/>
          <w:spacing w:val="0"/>
          <w:w w:val="100"/>
          <w:position w:val="0"/>
          <w:sz w:val="24"/>
          <w:szCs w:val="24"/>
        </w:rPr>
        <w:t>冠肺炎确诊病例、疑似病例或已发现无症状感染者有接触史。</w:t>
      </w:r>
    </w:p>
    <w:p>
      <w:pPr>
        <w:pStyle w:val="11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  <w:rPr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</w:rPr>
        <w:t>口是 □否</w:t>
      </w:r>
    </w:p>
    <w:p>
      <w:pPr>
        <w:pStyle w:val="11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50"/>
        </w:tabs>
        <w:bidi w:val="0"/>
        <w:spacing w:before="0" w:after="0"/>
        <w:ind w:left="0" w:right="0"/>
        <w:jc w:val="left"/>
        <w:rPr>
          <w:sz w:val="24"/>
          <w:szCs w:val="24"/>
        </w:rPr>
      </w:pPr>
      <w:bookmarkStart w:id="25" w:name="bookmark25"/>
      <w:bookmarkEnd w:id="25"/>
      <w:r>
        <w:rPr>
          <w:color w:val="000000"/>
          <w:spacing w:val="0"/>
          <w:w w:val="100"/>
          <w:position w:val="0"/>
          <w:sz w:val="24"/>
          <w:szCs w:val="24"/>
        </w:rPr>
        <w:t>本人过去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z w:val="24"/>
          <w:szCs w:val="24"/>
        </w:rPr>
        <w:t>14</w:t>
      </w:r>
      <w:r>
        <w:rPr>
          <w:color w:val="000000"/>
          <w:spacing w:val="0"/>
          <w:w w:val="100"/>
          <w:position w:val="0"/>
          <w:sz w:val="24"/>
          <w:szCs w:val="24"/>
        </w:rPr>
        <w:t>日内是否与来自境外（含港澳台）人员有接触史。</w:t>
      </w:r>
    </w:p>
    <w:p>
      <w:pPr>
        <w:pStyle w:val="11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both"/>
        <w:rPr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</w:rPr>
        <w:t>口是 □否</w:t>
      </w:r>
    </w:p>
    <w:p>
      <w:pPr>
        <w:pStyle w:val="11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40"/>
        </w:tabs>
        <w:bidi w:val="0"/>
        <w:spacing w:before="0" w:after="0" w:line="390" w:lineRule="exact"/>
        <w:ind w:left="0" w:right="0" w:firstLine="420"/>
        <w:jc w:val="left"/>
        <w:rPr>
          <w:sz w:val="24"/>
          <w:szCs w:val="24"/>
        </w:rPr>
      </w:pPr>
      <w:bookmarkStart w:id="26" w:name="bookmark26"/>
      <w:bookmarkEnd w:id="26"/>
      <w:r>
        <w:rPr>
          <w:color w:val="000000"/>
          <w:spacing w:val="0"/>
          <w:w w:val="100"/>
          <w:position w:val="0"/>
          <w:sz w:val="24"/>
          <w:szCs w:val="24"/>
        </w:rPr>
        <w:t>过去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z w:val="24"/>
          <w:szCs w:val="24"/>
        </w:rPr>
        <w:t>14</w:t>
      </w:r>
      <w:r>
        <w:rPr>
          <w:color w:val="000000"/>
          <w:spacing w:val="0"/>
          <w:w w:val="100"/>
          <w:position w:val="0"/>
          <w:sz w:val="24"/>
          <w:szCs w:val="24"/>
        </w:rPr>
        <w:t>日内，本人的工作（实习）岗位是否属于医疗机构医务人员、公共场所服务人员、 口岸检疫排查人员、公共交通驾驶员、铁路航空乘务人员。</w:t>
      </w:r>
    </w:p>
    <w:p>
      <w:pPr>
        <w:pStyle w:val="11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  <w:rPr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</w:rPr>
        <w:t>口是 □否</w:t>
      </w:r>
    </w:p>
    <w:p>
      <w:pPr>
        <w:pStyle w:val="11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50"/>
        </w:tabs>
        <w:bidi w:val="0"/>
        <w:spacing w:before="0" w:after="0"/>
        <w:ind w:left="0" w:right="0"/>
        <w:jc w:val="left"/>
        <w:rPr>
          <w:sz w:val="24"/>
          <w:szCs w:val="24"/>
        </w:rPr>
      </w:pPr>
      <w:bookmarkStart w:id="27" w:name="bookmark27"/>
      <w:bookmarkEnd w:id="27"/>
      <w:r>
        <w:rPr>
          <w:color w:val="000000"/>
          <w:spacing w:val="0"/>
          <w:w w:val="100"/>
          <w:position w:val="0"/>
          <w:sz w:val="24"/>
          <w:szCs w:val="24"/>
        </w:rPr>
        <w:t>本人</w:t>
      </w:r>
      <w:r>
        <w:rPr>
          <w:color w:val="000000"/>
          <w:spacing w:val="0"/>
          <w:w w:val="100"/>
          <w:position w:val="0"/>
          <w:sz w:val="24"/>
          <w:szCs w:val="24"/>
          <w:lang w:val="zh-CN" w:eastAsia="zh-CN" w:bidi="zh-CN"/>
        </w:rPr>
        <w:t>“安</w:t>
      </w:r>
      <w:r>
        <w:rPr>
          <w:color w:val="000000"/>
          <w:spacing w:val="0"/>
          <w:w w:val="100"/>
          <w:position w:val="0"/>
          <w:sz w:val="24"/>
          <w:szCs w:val="24"/>
        </w:rPr>
        <w:t>康码</w:t>
      </w:r>
      <w:r>
        <w:rPr>
          <w:color w:val="000000"/>
          <w:spacing w:val="0"/>
          <w:w w:val="100"/>
          <w:position w:val="0"/>
          <w:sz w:val="24"/>
          <w:szCs w:val="24"/>
          <w:lang w:val="zh-CN" w:eastAsia="zh-CN" w:bidi="zh-CN"/>
        </w:rPr>
        <w:t>”是否</w:t>
      </w:r>
      <w:r>
        <w:rPr>
          <w:color w:val="000000"/>
          <w:spacing w:val="0"/>
          <w:w w:val="100"/>
          <w:position w:val="0"/>
          <w:sz w:val="24"/>
          <w:szCs w:val="24"/>
        </w:rPr>
        <w:t>为非绿色码。</w:t>
      </w:r>
    </w:p>
    <w:p>
      <w:pPr>
        <w:pStyle w:val="11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  <w:rPr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</w:rPr>
        <w:t>口是 □否</w:t>
      </w:r>
    </w:p>
    <w:p>
      <w:pPr>
        <w:pStyle w:val="11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825"/>
        </w:tabs>
        <w:bidi w:val="0"/>
        <w:spacing w:before="0" w:after="0"/>
        <w:ind w:left="0" w:right="0"/>
        <w:jc w:val="left"/>
        <w:rPr>
          <w:sz w:val="24"/>
          <w:szCs w:val="24"/>
        </w:rPr>
      </w:pPr>
      <w:bookmarkStart w:id="28" w:name="bookmark28"/>
      <w:bookmarkEnd w:id="28"/>
      <w:r>
        <w:rPr>
          <w:color w:val="000000"/>
          <w:spacing w:val="0"/>
          <w:w w:val="100"/>
          <w:position w:val="0"/>
          <w:sz w:val="24"/>
          <w:szCs w:val="24"/>
        </w:rPr>
        <w:t>共同居住家庭成员中是否有上述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z w:val="24"/>
          <w:szCs w:val="24"/>
        </w:rPr>
        <w:t>1</w:t>
      </w:r>
      <w:r>
        <w:rPr>
          <w:color w:val="000000"/>
          <w:spacing w:val="0"/>
          <w:w w:val="100"/>
          <w:position w:val="0"/>
          <w:sz w:val="24"/>
          <w:szCs w:val="24"/>
        </w:rPr>
        <w:t>至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z w:val="24"/>
          <w:szCs w:val="24"/>
        </w:rPr>
        <w:t>7</w:t>
      </w:r>
      <w:r>
        <w:rPr>
          <w:color w:val="000000"/>
          <w:spacing w:val="0"/>
          <w:w w:val="100"/>
          <w:position w:val="0"/>
          <w:sz w:val="24"/>
          <w:szCs w:val="24"/>
        </w:rPr>
        <w:t>的情况。</w:t>
      </w:r>
    </w:p>
    <w:p>
      <w:pPr>
        <w:pStyle w:val="11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both"/>
        <w:rPr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</w:rPr>
        <w:t>口是 □否</w:t>
      </w:r>
    </w:p>
    <w:p>
      <w:pPr>
        <w:pStyle w:val="11"/>
        <w:keepNext w:val="0"/>
        <w:keepLines w:val="0"/>
        <w:widowControl w:val="0"/>
        <w:shd w:val="clear" w:color="auto" w:fill="auto"/>
        <w:bidi w:val="0"/>
        <w:spacing w:before="0" w:after="320" w:line="375" w:lineRule="exact"/>
        <w:ind w:left="0" w:right="0" w:firstLine="420"/>
        <w:jc w:val="left"/>
        <w:rPr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</w:rPr>
        <w:t>提示：以上项目中如有“是</w:t>
      </w:r>
      <w:r>
        <w:rPr>
          <w:color w:val="000000"/>
          <w:spacing w:val="0"/>
          <w:w w:val="100"/>
          <w:position w:val="0"/>
          <w:sz w:val="24"/>
          <w:szCs w:val="24"/>
          <w:lang w:val="zh-CN" w:eastAsia="zh-CN" w:bidi="zh-CN"/>
        </w:rPr>
        <w:t>”的，</w:t>
      </w:r>
      <w:r>
        <w:rPr>
          <w:color w:val="000000"/>
          <w:spacing w:val="0"/>
          <w:w w:val="100"/>
          <w:position w:val="0"/>
          <w:sz w:val="24"/>
          <w:szCs w:val="24"/>
        </w:rPr>
        <w:t>考试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报到</w:t>
      </w:r>
      <w:r>
        <w:rPr>
          <w:color w:val="000000"/>
          <w:spacing w:val="0"/>
          <w:w w:val="100"/>
          <w:position w:val="0"/>
          <w:sz w:val="24"/>
          <w:szCs w:val="24"/>
        </w:rPr>
        <w:t>时，必须携带考前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z w:val="24"/>
          <w:szCs w:val="24"/>
        </w:rPr>
        <w:t>7</w:t>
      </w:r>
      <w:r>
        <w:rPr>
          <w:color w:val="000000"/>
          <w:spacing w:val="0"/>
          <w:w w:val="100"/>
          <w:position w:val="0"/>
          <w:sz w:val="24"/>
          <w:szCs w:val="24"/>
        </w:rPr>
        <w:t>天内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新</w:t>
      </w:r>
      <w:r>
        <w:rPr>
          <w:color w:val="000000"/>
          <w:spacing w:val="0"/>
          <w:w w:val="100"/>
          <w:position w:val="0"/>
          <w:sz w:val="24"/>
          <w:szCs w:val="24"/>
        </w:rPr>
        <w:t>冠状病毒检测阴性的报告。否则，不</w:t>
      </w:r>
      <w:r>
        <w:rPr>
          <w:color w:val="000000"/>
          <w:spacing w:val="0"/>
          <w:w w:val="100"/>
          <w:position w:val="0"/>
          <w:sz w:val="24"/>
          <w:szCs w:val="24"/>
          <w:lang w:val="zh-CN" w:eastAsia="zh-CN" w:bidi="zh-CN"/>
        </w:rPr>
        <w:t>得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 w:bidi="zh-CN"/>
        </w:rPr>
        <w:t>参加考</w:t>
      </w:r>
      <w:r>
        <w:rPr>
          <w:color w:val="000000"/>
          <w:spacing w:val="0"/>
          <w:w w:val="100"/>
          <w:position w:val="0"/>
          <w:sz w:val="24"/>
          <w:szCs w:val="24"/>
        </w:rPr>
        <w:t>试。</w:t>
      </w:r>
    </w:p>
    <w:p>
      <w:pPr>
        <w:pStyle w:val="11"/>
        <w:keepNext w:val="0"/>
        <w:keepLines w:val="0"/>
        <w:widowControl w:val="0"/>
        <w:shd w:val="clear" w:color="auto" w:fill="auto"/>
        <w:bidi w:val="0"/>
        <w:spacing w:before="0" w:after="320"/>
        <w:ind w:left="0" w:right="0" w:firstLine="420"/>
        <w:jc w:val="left"/>
        <w:rPr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</w:rPr>
        <w:t>本人承诺：我已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如实</w:t>
      </w:r>
      <w:r>
        <w:rPr>
          <w:color w:val="000000"/>
          <w:spacing w:val="0"/>
          <w:w w:val="100"/>
          <w:position w:val="0"/>
          <w:sz w:val="24"/>
          <w:szCs w:val="24"/>
        </w:rPr>
        <w:t>逐项填报健康申明卡，如因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隐瞒</w:t>
      </w:r>
      <w:r>
        <w:rPr>
          <w:color w:val="000000"/>
          <w:spacing w:val="0"/>
          <w:w w:val="100"/>
          <w:position w:val="0"/>
          <w:sz w:val="24"/>
          <w:szCs w:val="24"/>
        </w:rPr>
        <w:t>或虚假填报引起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检疫</w:t>
      </w:r>
      <w:r>
        <w:rPr>
          <w:color w:val="000000"/>
          <w:spacing w:val="0"/>
          <w:w w:val="100"/>
          <w:position w:val="0"/>
          <w:sz w:val="24"/>
          <w:szCs w:val="24"/>
        </w:rPr>
        <w:t>传染病传播或者有传播严重危险而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影响</w:t>
      </w:r>
      <w:r>
        <w:rPr>
          <w:color w:val="000000"/>
          <w:spacing w:val="0"/>
          <w:w w:val="100"/>
          <w:position w:val="0"/>
          <w:sz w:val="24"/>
          <w:szCs w:val="24"/>
        </w:rPr>
        <w:t>公共安全的后果，本人将承担相应的法律责任，自愿接受《中华人民共和国刑法》 《治安管理处罚法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eastAsia="zh-CN"/>
        </w:rPr>
        <w:t>》《</w:t>
      </w:r>
      <w:r>
        <w:rPr>
          <w:color w:val="000000"/>
          <w:spacing w:val="0"/>
          <w:w w:val="100"/>
          <w:position w:val="0"/>
          <w:sz w:val="24"/>
          <w:szCs w:val="24"/>
        </w:rPr>
        <w:t>传染病防治法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eastAsia="zh-CN"/>
        </w:rPr>
        <w:t>》</w:t>
      </w:r>
      <w:r>
        <w:rPr>
          <w:color w:val="000000"/>
          <w:spacing w:val="0"/>
          <w:w w:val="100"/>
          <w:position w:val="0"/>
          <w:sz w:val="24"/>
          <w:szCs w:val="24"/>
        </w:rPr>
        <w:t>和《关于依法惩治妨害新型冠状病毒感染肺炎疫情防控违法犯罪的意见》等法律法规的处罚和制裁。</w:t>
      </w:r>
    </w:p>
    <w:p>
      <w:pPr>
        <w:pStyle w:val="11"/>
        <w:keepNext w:val="0"/>
        <w:keepLines w:val="0"/>
        <w:widowControl w:val="0"/>
        <w:shd w:val="clear" w:color="auto" w:fill="auto"/>
        <w:bidi w:val="0"/>
        <w:spacing w:before="0" w:after="0" w:line="315" w:lineRule="exact"/>
        <w:ind w:left="0" w:right="0" w:firstLine="0"/>
        <w:jc w:val="center"/>
        <w:rPr>
          <w:sz w:val="24"/>
          <w:szCs w:val="24"/>
        </w:rPr>
      </w:pP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 xml:space="preserve">                                        </w:t>
      </w:r>
      <w:r>
        <w:rPr>
          <w:color w:val="000000"/>
          <w:spacing w:val="0"/>
          <w:w w:val="100"/>
          <w:position w:val="0"/>
          <w:sz w:val="24"/>
          <w:szCs w:val="24"/>
        </w:rPr>
        <w:t>承诺人姓名 ：</w:t>
      </w:r>
      <w:r>
        <w:rPr>
          <w:color w:val="000000"/>
          <w:spacing w:val="0"/>
          <w:w w:val="100"/>
          <w:position w:val="0"/>
          <w:sz w:val="24"/>
          <w:szCs w:val="24"/>
        </w:rPr>
        <w:br w:type="textWrapping"/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 xml:space="preserve">                                 </w:t>
      </w:r>
      <w:r>
        <w:rPr>
          <w:color w:val="000000"/>
          <w:spacing w:val="0"/>
          <w:w w:val="100"/>
          <w:position w:val="0"/>
          <w:sz w:val="24"/>
          <w:szCs w:val="24"/>
        </w:rPr>
        <w:t>日期：</w:t>
      </w:r>
    </w:p>
    <w:sectPr>
      <w:footnotePr>
        <w:numFmt w:val="decimal"/>
      </w:footnotePr>
      <w:pgSz w:w="11900" w:h="16840"/>
      <w:pgMar w:top="1280" w:right="1455" w:bottom="1395" w:left="1444" w:header="852" w:footer="967" w:gutter="0"/>
      <w:pgNumType w:start="1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</w:p>
  </w:footnote>
  <w:footnote w:type="continuationSeparator" w:id="1">
    <w:p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singleLevel"/>
    <w:tmpl w:val="CF092B84"/>
    <w:lvl w:ilvl="0" w:tentative="0">
      <w:start w:val="2"/>
      <w:numFmt w:val="decimal"/>
      <w:lvlText w:val="(%1)"/>
      <w:lvlJc w:val="left"/>
      <w:rPr>
        <w:rFonts w:ascii="宋体" w:hAnsi="宋体" w:eastAsia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zh-TW" w:eastAsia="zh-TW" w:bidi="zh-TW"/>
      </w:rPr>
    </w:lvl>
  </w:abstractNum>
  <w:abstractNum w:abstractNumId="1">
    <w:nsid w:val="0053208E"/>
    <w:multiLevelType w:val="singleLevel"/>
    <w:tmpl w:val="0053208E"/>
    <w:lvl w:ilvl="0" w:tentative="0">
      <w:start w:val="1"/>
      <w:numFmt w:val="decimal"/>
      <w:lvlText w:val="%1."/>
      <w:lvlJc w:val="left"/>
      <w:rPr>
        <w:rFonts w:ascii="宋体" w:hAnsi="宋体" w:eastAsia="宋体" w:cs="宋体"/>
        <w:b w:val="0"/>
        <w:bCs w:val="0"/>
        <w:i w:val="0"/>
        <w:iCs w:val="0"/>
        <w:smallCaps w:val="0"/>
        <w:strike w:val="0"/>
        <w:color w:val="2F1000"/>
        <w:spacing w:val="0"/>
        <w:w w:val="100"/>
        <w:position w:val="0"/>
        <w:sz w:val="32"/>
        <w:szCs w:val="32"/>
        <w:u w:val="none"/>
        <w:shd w:val="clear" w:color="auto" w:fill="auto"/>
        <w:lang w:val="zh-TW" w:eastAsia="zh-TW" w:bidi="zh-TW"/>
      </w:rPr>
    </w:lvl>
  </w:abstractNum>
  <w:abstractNum w:abstractNumId="2">
    <w:nsid w:val="59ADCABA"/>
    <w:multiLevelType w:val="singleLevel"/>
    <w:tmpl w:val="59ADCABA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zh-TW" w:eastAsia="zh-TW" w:bidi="zh-TW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rsids>
    <w:rsidRoot w:val="00000000"/>
    <w:rsid w:val="00826526"/>
    <w:rsid w:val="02221E8A"/>
    <w:rsid w:val="03531FC2"/>
    <w:rsid w:val="096D528A"/>
    <w:rsid w:val="0B125F0F"/>
    <w:rsid w:val="0EAC736F"/>
    <w:rsid w:val="0ECF5AF1"/>
    <w:rsid w:val="10165391"/>
    <w:rsid w:val="130B7F7E"/>
    <w:rsid w:val="14F349AD"/>
    <w:rsid w:val="184B2248"/>
    <w:rsid w:val="1DFE58E0"/>
    <w:rsid w:val="20DF0B7E"/>
    <w:rsid w:val="2181420E"/>
    <w:rsid w:val="22CE0315"/>
    <w:rsid w:val="23B61AA6"/>
    <w:rsid w:val="2446524A"/>
    <w:rsid w:val="2F2B7E14"/>
    <w:rsid w:val="32C063D0"/>
    <w:rsid w:val="33EB3A08"/>
    <w:rsid w:val="384E521D"/>
    <w:rsid w:val="3A8257BF"/>
    <w:rsid w:val="3A9D1A33"/>
    <w:rsid w:val="3AE7459A"/>
    <w:rsid w:val="3C9A1426"/>
    <w:rsid w:val="3DF51E6B"/>
    <w:rsid w:val="3DFD3D13"/>
    <w:rsid w:val="40241242"/>
    <w:rsid w:val="40513D0D"/>
    <w:rsid w:val="4223033D"/>
    <w:rsid w:val="428A46E4"/>
    <w:rsid w:val="42C152AC"/>
    <w:rsid w:val="4666587E"/>
    <w:rsid w:val="46CD57D7"/>
    <w:rsid w:val="48704E08"/>
    <w:rsid w:val="49A434E0"/>
    <w:rsid w:val="4B2453B0"/>
    <w:rsid w:val="4BE85471"/>
    <w:rsid w:val="51173EF2"/>
    <w:rsid w:val="53A87F2C"/>
    <w:rsid w:val="56D76E55"/>
    <w:rsid w:val="5EAF74E5"/>
    <w:rsid w:val="5FF45454"/>
    <w:rsid w:val="63462BE1"/>
    <w:rsid w:val="6AD3581E"/>
    <w:rsid w:val="6C2A2A7C"/>
    <w:rsid w:val="6CBE3953"/>
    <w:rsid w:val="6EE02FDD"/>
    <w:rsid w:val="7011296E"/>
    <w:rsid w:val="73DB49B4"/>
    <w:rsid w:val="7E7462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Body text|1_"/>
    <w:basedOn w:val="3"/>
    <w:link w:val="5"/>
    <w:qFormat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5">
    <w:name w:val="Body text|1"/>
    <w:basedOn w:val="1"/>
    <w:link w:val="4"/>
    <w:qFormat/>
    <w:uiPriority w:val="0"/>
    <w:pPr>
      <w:widowControl w:val="0"/>
      <w:shd w:val="clear" w:color="auto" w:fill="auto"/>
      <w:spacing w:line="437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character" w:customStyle="1" w:styleId="6">
    <w:name w:val="Heading #1|1_"/>
    <w:basedOn w:val="3"/>
    <w:link w:val="7"/>
    <w:qFormat/>
    <w:uiPriority w:val="0"/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7">
    <w:name w:val="Heading #1|1"/>
    <w:basedOn w:val="1"/>
    <w:link w:val="6"/>
    <w:qFormat/>
    <w:uiPriority w:val="0"/>
    <w:pPr>
      <w:widowControl w:val="0"/>
      <w:shd w:val="clear" w:color="auto" w:fill="auto"/>
      <w:spacing w:after="800" w:line="750" w:lineRule="exact"/>
      <w:jc w:val="center"/>
      <w:outlineLvl w:val="0"/>
    </w:pPr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character" w:customStyle="1" w:styleId="8">
    <w:name w:val="Heading #2|1_"/>
    <w:basedOn w:val="3"/>
    <w:link w:val="9"/>
    <w:qFormat/>
    <w:uiPriority w:val="0"/>
    <w:rPr>
      <w:rFonts w:ascii="宋体" w:hAnsi="宋体" w:eastAsia="宋体" w:cs="宋体"/>
      <w:sz w:val="34"/>
      <w:szCs w:val="34"/>
      <w:u w:val="none"/>
      <w:shd w:val="clear" w:color="auto" w:fill="auto"/>
      <w:lang w:val="zh-TW" w:eastAsia="zh-TW" w:bidi="zh-TW"/>
    </w:rPr>
  </w:style>
  <w:style w:type="paragraph" w:customStyle="1" w:styleId="9">
    <w:name w:val="Heading #2|1"/>
    <w:basedOn w:val="1"/>
    <w:link w:val="8"/>
    <w:qFormat/>
    <w:uiPriority w:val="0"/>
    <w:pPr>
      <w:widowControl w:val="0"/>
      <w:shd w:val="clear" w:color="auto" w:fill="auto"/>
      <w:spacing w:after="380"/>
      <w:jc w:val="center"/>
      <w:outlineLvl w:val="1"/>
    </w:pPr>
    <w:rPr>
      <w:rFonts w:ascii="宋体" w:hAnsi="宋体" w:eastAsia="宋体" w:cs="宋体"/>
      <w:sz w:val="34"/>
      <w:szCs w:val="34"/>
      <w:u w:val="none"/>
      <w:shd w:val="clear" w:color="auto" w:fill="auto"/>
      <w:lang w:val="zh-TW" w:eastAsia="zh-TW" w:bidi="zh-TW"/>
    </w:rPr>
  </w:style>
  <w:style w:type="character" w:customStyle="1" w:styleId="10">
    <w:name w:val="Body text|2_"/>
    <w:basedOn w:val="3"/>
    <w:link w:val="11"/>
    <w:qFormat/>
    <w:uiPriority w:val="0"/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1">
    <w:name w:val="Body text|2"/>
    <w:basedOn w:val="1"/>
    <w:link w:val="10"/>
    <w:qFormat/>
    <w:uiPriority w:val="0"/>
    <w:pPr>
      <w:widowControl w:val="0"/>
      <w:shd w:val="clear" w:color="auto" w:fill="auto"/>
      <w:spacing w:line="325" w:lineRule="exact"/>
      <w:ind w:firstLine="400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Office_11.1.0.10356_F1E327BC-269C-435d-A152-05C5408002CA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2021-04-12T02:23:00Z</dcterms:created>
  <dc:creator>Administrator</dc:creator>
  <cp:lastModifiedBy>草莓妈</cp:lastModifiedBy>
  <dcterms:modified xsi:type="dcterms:W3CDTF">2021-04-12T03:39:43Z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0D21ADA1A54A4DE2BF4D5CAE1E214E75</vt:lpwstr>
  </property>
</Properties>
</file>